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ENUM-SOURCE_Loc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système fournissant le localisant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7B98CB-C94A-43C8-AC1F-8705CBC86C51}"/>
</file>

<file path=customXml/itemProps3.xml><?xml version="1.0" encoding="utf-8"?>
<ds:datastoreItem xmlns:ds="http://schemas.openxmlformats.org/officeDocument/2006/customXml" ds:itemID="{192650AC-EABC-4158-93A6-3A60E67DDA9D}"/>
</file>

<file path=customXml/itemProps4.xml><?xml version="1.0" encoding="utf-8"?>
<ds:datastoreItem xmlns:ds="http://schemas.openxmlformats.org/officeDocument/2006/customXml" ds:itemID="{4F8DF5DB-9566-4DE4-881B-C7D1630F6C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